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04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李梦圆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0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中药质量传感学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中药质量传感学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(r040039—001)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